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6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1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社会保障与社会福利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社会保障与社会福利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养老保险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社会保障与社会福利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社会保障与社会福利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